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54DD" w14:textId="77777777" w:rsidR="007C7D8E" w:rsidRDefault="007C7D8E" w:rsidP="00E600D7">
      <w:pPr>
        <w:pStyle w:val="Default"/>
        <w:ind w:left="4956"/>
        <w:rPr>
          <w:rFonts w:ascii="Times New Roman" w:hAnsi="Times New Roman" w:cs="Times New Roman"/>
          <w:b/>
        </w:rPr>
      </w:pPr>
    </w:p>
    <w:p w14:paraId="6C7BB7D6" w14:textId="77777777" w:rsidR="006432A9" w:rsidRDefault="006432A9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81B9E28" w14:textId="57DB7DAB" w:rsidR="000F736C" w:rsidRPr="00F30E39" w:rsidRDefault="000F736C" w:rsidP="000F736C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  <w:r w:rsidRPr="00F30E39">
        <w:rPr>
          <w:b/>
          <w:sz w:val="22"/>
          <w:szCs w:val="22"/>
          <w:lang w:eastAsia="en-US"/>
        </w:rPr>
        <w:t>Załącznik nr 4 do zapytania ofertowego</w:t>
      </w:r>
    </w:p>
    <w:p w14:paraId="568F6C27" w14:textId="77777777" w:rsidR="000F736C" w:rsidRPr="00F30E39" w:rsidRDefault="000F736C" w:rsidP="000F736C">
      <w:pPr>
        <w:spacing w:after="120"/>
        <w:ind w:left="283"/>
        <w:jc w:val="both"/>
        <w:rPr>
          <w:rFonts w:ascii="Arial" w:eastAsia="Calibri" w:hAnsi="Arial" w:cs="Arial"/>
          <w:b/>
          <w:sz w:val="22"/>
          <w:szCs w:val="22"/>
        </w:rPr>
      </w:pPr>
    </w:p>
    <w:p w14:paraId="3E6B9C33" w14:textId="77777777" w:rsidR="00AF6D01" w:rsidRPr="00B641F8" w:rsidRDefault="00AF6D01" w:rsidP="00AF6D01">
      <w:pPr>
        <w:spacing w:after="120"/>
        <w:ind w:left="283"/>
        <w:jc w:val="center"/>
        <w:rPr>
          <w:rFonts w:eastAsia="Calibri"/>
          <w:b/>
          <w:sz w:val="22"/>
          <w:szCs w:val="22"/>
        </w:rPr>
      </w:pPr>
      <w:r w:rsidRPr="00B641F8">
        <w:rPr>
          <w:rFonts w:eastAsia="Calibri"/>
          <w:b/>
          <w:sz w:val="22"/>
          <w:szCs w:val="22"/>
        </w:rPr>
        <w:t>Oświadczenie – aspekty społeczne.</w:t>
      </w:r>
    </w:p>
    <w:p w14:paraId="41542678" w14:textId="77777777" w:rsidR="00AF6D01" w:rsidRPr="00B641F8" w:rsidRDefault="00AF6D01" w:rsidP="00AF6D01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5454B08B" w14:textId="77777777" w:rsidR="00AF6D01" w:rsidRPr="00B641F8" w:rsidRDefault="00AF6D01" w:rsidP="00AF6D01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5005B45D" w14:textId="77777777" w:rsidR="00AF6D01" w:rsidRPr="00B641F8" w:rsidRDefault="00AF6D01" w:rsidP="00AF6D01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05E534E5" w14:textId="77777777" w:rsidR="00AF6D01" w:rsidRPr="00B641F8" w:rsidRDefault="00AF6D01" w:rsidP="00AF6D01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B641F8">
        <w:rPr>
          <w:rFonts w:eastAsia="Calibri"/>
          <w:kern w:val="3"/>
          <w:sz w:val="22"/>
          <w:szCs w:val="22"/>
          <w:lang w:eastAsia="en-US"/>
        </w:rPr>
        <w:t>Ja niżej podpisany(a)</w:t>
      </w:r>
    </w:p>
    <w:p w14:paraId="452AF841" w14:textId="77777777" w:rsidR="00AF6D01" w:rsidRPr="00B641F8" w:rsidRDefault="00AF6D01" w:rsidP="00AF6D01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B641F8">
        <w:rPr>
          <w:rFonts w:eastAsia="Calibri"/>
          <w:kern w:val="3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1C829EE5" w14:textId="77777777" w:rsidR="00AF6D01" w:rsidRDefault="00AF6D01" w:rsidP="00AF6D01">
      <w:pPr>
        <w:spacing w:before="240" w:line="360" w:lineRule="auto"/>
        <w:jc w:val="both"/>
        <w:rPr>
          <w:rFonts w:eastAsia="Aptos"/>
          <w:kern w:val="2"/>
          <w:sz w:val="22"/>
          <w:szCs w:val="22"/>
          <w:lang w:eastAsia="en-US"/>
          <w14:ligatures w14:val="standardContextual"/>
        </w:rPr>
      </w:pP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>niniejszym oświadczam, że w przypadku wybrania mojej/naszej oferty na realizację zamówienia</w:t>
      </w:r>
      <w:r>
        <w:rPr>
          <w:rFonts w:eastAsia="Aptos"/>
          <w:kern w:val="2"/>
          <w:sz w:val="22"/>
          <w:szCs w:val="22"/>
          <w:lang w:eastAsia="en-US"/>
          <w14:ligatures w14:val="standardContextual"/>
        </w:rPr>
        <w:t>/usługi</w:t>
      </w: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5A1AC6">
        <w:rPr>
          <w:rFonts w:eastAsia="Aptos"/>
          <w:b/>
          <w:bCs/>
          <w:kern w:val="2"/>
          <w:sz w:val="22"/>
          <w:szCs w:val="22"/>
          <w:lang w:eastAsia="en-US"/>
          <w14:ligatures w14:val="standardContextual"/>
        </w:rPr>
        <w:t>zobowiązuję się do zastosowania aspektów społecznych</w:t>
      </w: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 przy realizacji ww. zamówienia tj. przez cały okres realizacji ww. zamówienia</w:t>
      </w:r>
      <w:r>
        <w:rPr>
          <w:rFonts w:eastAsia="Aptos"/>
          <w:kern w:val="2"/>
          <w:sz w:val="22"/>
          <w:szCs w:val="22"/>
          <w:lang w:eastAsia="en-US"/>
          <w14:ligatures w14:val="standardContextual"/>
        </w:rPr>
        <w:t>/usługi</w:t>
      </w: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 co najmniej jedna osoba </w:t>
      </w:r>
      <w:r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będąca </w:t>
      </w:r>
      <w:r>
        <w:t>osobą zagrożoną wykluczeniem społecznym, w rozumieniu art. 2 pkt 6 ustawy z dnia 5 sierpnia 2022 r. o ekonomii społecznej (</w:t>
      </w:r>
      <w:proofErr w:type="spellStart"/>
      <w:r>
        <w:t>t.j</w:t>
      </w:r>
      <w:proofErr w:type="spellEnd"/>
      <w:r>
        <w:t xml:space="preserve">. Dz.U. z 2025r. poz. 806), </w:t>
      </w: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będzie zatrudniona/oddelegowana </w:t>
      </w:r>
      <w:r w:rsidRPr="005A1AC6">
        <w:rPr>
          <w:rFonts w:eastAsia="Aptos"/>
          <w:kern w:val="2"/>
          <w:sz w:val="22"/>
          <w:szCs w:val="22"/>
          <w:lang w:eastAsia="en-US"/>
          <w14:ligatures w14:val="standardContextual"/>
        </w:rPr>
        <w:t>na podstawie umowy o pracę (w dowolnym wymiarze czasu pracy) bezpośrednio do świadczenia prac wchodzących w zakres zamówienia</w:t>
      </w:r>
      <w:r>
        <w:rPr>
          <w:rFonts w:eastAsia="Aptos"/>
          <w:kern w:val="2"/>
          <w:sz w:val="22"/>
          <w:szCs w:val="22"/>
          <w:lang w:eastAsia="en-US"/>
          <w14:ligatures w14:val="standardContextual"/>
        </w:rPr>
        <w:t>/usługi</w:t>
      </w:r>
      <w:r w:rsidRPr="005A1AC6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 i/lub na okres zapewnienia wsparcia</w:t>
      </w:r>
      <w:r w:rsidRPr="00B641F8">
        <w:rPr>
          <w:rFonts w:eastAsia="Aptos"/>
          <w:kern w:val="2"/>
          <w:sz w:val="22"/>
          <w:szCs w:val="22"/>
          <w:lang w:eastAsia="en-US"/>
          <w14:ligatures w14:val="standardContextual"/>
        </w:rPr>
        <w:t xml:space="preserve">. </w:t>
      </w:r>
    </w:p>
    <w:p w14:paraId="5A168364" w14:textId="77777777" w:rsidR="00AF6D01" w:rsidRPr="00F35919" w:rsidRDefault="00AF6D01" w:rsidP="00AF6D01">
      <w:pPr>
        <w:spacing w:before="240" w:line="360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F35919">
        <w:rPr>
          <w:rFonts w:eastAsia="Aptos"/>
          <w:b/>
          <w:kern w:val="2"/>
          <w:sz w:val="22"/>
          <w:szCs w:val="22"/>
          <w:lang w:eastAsia="en-US"/>
          <w14:ligatures w14:val="standardContextual"/>
        </w:rPr>
        <w:t xml:space="preserve">Po zrealizowaniu zamówienia/usługi zobowiązuję się udokumentować powyższe przedłożeniem Zamawiającemu wraz z fakturą, zanonimizowanych kopii: umowy o pracę oraz dokumentów </w:t>
      </w:r>
      <w:r w:rsidRPr="00F35919">
        <w:rPr>
          <w:b/>
          <w:bCs/>
          <w:sz w:val="22"/>
          <w:szCs w:val="22"/>
        </w:rPr>
        <w:t>zawierających informacje niezbędne do weryfikacji czy przy zatrudnieniu zastosowano aspekty społeczne</w:t>
      </w:r>
      <w:r w:rsidRPr="00F35919">
        <w:rPr>
          <w:rFonts w:eastAsia="Calibri"/>
          <w:b/>
          <w:bCs/>
          <w:color w:val="000000"/>
          <w:sz w:val="22"/>
          <w:szCs w:val="22"/>
          <w:lang w:eastAsia="en-US"/>
        </w:rPr>
        <w:t>.</w:t>
      </w:r>
      <w:r w:rsidRPr="00F35919">
        <w:rPr>
          <w:rFonts w:eastAsia="Calibri"/>
          <w:color w:val="000000"/>
          <w:sz w:val="22"/>
          <w:szCs w:val="22"/>
          <w:lang w:eastAsia="en-US"/>
        </w:rPr>
        <w:tab/>
      </w:r>
      <w:r w:rsidRPr="00F35919">
        <w:rPr>
          <w:rFonts w:eastAsia="Calibri"/>
          <w:color w:val="000000"/>
          <w:sz w:val="22"/>
          <w:szCs w:val="22"/>
          <w:lang w:eastAsia="en-US"/>
        </w:rPr>
        <w:tab/>
      </w:r>
      <w:r w:rsidRPr="00F35919">
        <w:rPr>
          <w:rFonts w:eastAsia="Calibri"/>
          <w:color w:val="000000"/>
          <w:sz w:val="22"/>
          <w:szCs w:val="22"/>
          <w:lang w:eastAsia="en-US"/>
        </w:rPr>
        <w:tab/>
      </w:r>
      <w:r w:rsidRPr="00F35919">
        <w:rPr>
          <w:rFonts w:eastAsia="Calibri"/>
          <w:color w:val="000000"/>
          <w:sz w:val="22"/>
          <w:szCs w:val="22"/>
          <w:lang w:eastAsia="en-US"/>
        </w:rPr>
        <w:tab/>
      </w:r>
    </w:p>
    <w:p w14:paraId="2CBB891E" w14:textId="77777777" w:rsidR="00AF6D01" w:rsidRPr="00B641F8" w:rsidRDefault="00AF6D01" w:rsidP="00AF6D01">
      <w:pPr>
        <w:spacing w:before="240" w:line="360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B641F8">
        <w:rPr>
          <w:rFonts w:eastAsia="Calibri"/>
          <w:color w:val="000000"/>
          <w:sz w:val="20"/>
          <w:szCs w:val="20"/>
          <w:lang w:eastAsia="en-US"/>
        </w:rPr>
        <w:t>………………………………………..…</w:t>
      </w:r>
      <w:r>
        <w:rPr>
          <w:rFonts w:eastAsia="Calibri"/>
          <w:color w:val="000000"/>
          <w:sz w:val="20"/>
          <w:szCs w:val="20"/>
          <w:lang w:eastAsia="en-US"/>
        </w:rPr>
        <w:tab/>
      </w:r>
      <w:r>
        <w:rPr>
          <w:rFonts w:eastAsia="Calibri"/>
          <w:color w:val="000000"/>
          <w:sz w:val="20"/>
          <w:szCs w:val="20"/>
          <w:lang w:eastAsia="en-US"/>
        </w:rPr>
        <w:tab/>
      </w:r>
      <w:r>
        <w:rPr>
          <w:rFonts w:eastAsia="Calibri"/>
          <w:color w:val="000000"/>
          <w:sz w:val="20"/>
          <w:szCs w:val="20"/>
          <w:lang w:eastAsia="en-US"/>
        </w:rPr>
        <w:tab/>
      </w:r>
      <w:r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>………………………………………..…</w:t>
      </w:r>
    </w:p>
    <w:p w14:paraId="31880C0E" w14:textId="77777777" w:rsidR="00AF6D01" w:rsidRPr="00093F47" w:rsidRDefault="00AF6D01" w:rsidP="00AF6D01">
      <w:pPr>
        <w:spacing w:after="200" w:line="276" w:lineRule="auto"/>
        <w:ind w:firstLine="708"/>
        <w:rPr>
          <w:color w:val="000000"/>
          <w:lang w:eastAsia="en-US"/>
        </w:rPr>
      </w:pPr>
      <w:r w:rsidRPr="00B641F8">
        <w:rPr>
          <w:rFonts w:eastAsia="Calibri"/>
          <w:color w:val="000000"/>
          <w:sz w:val="20"/>
          <w:szCs w:val="20"/>
          <w:lang w:eastAsia="en-US"/>
        </w:rPr>
        <w:t>/miejscowość i data/</w:t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</w:r>
      <w:r w:rsidRPr="00B641F8">
        <w:rPr>
          <w:rFonts w:eastAsia="Calibri"/>
          <w:color w:val="000000"/>
          <w:sz w:val="20"/>
          <w:szCs w:val="20"/>
          <w:lang w:eastAsia="en-US"/>
        </w:rPr>
        <w:tab/>
        <w:t>/podpis osoby uprawnionej/</w:t>
      </w:r>
    </w:p>
    <w:p w14:paraId="1EEAF0F8" w14:textId="77777777" w:rsidR="00D039FA" w:rsidRPr="004D4276" w:rsidRDefault="00D039FA" w:rsidP="00D039FA">
      <w:pPr>
        <w:jc w:val="both"/>
      </w:pPr>
    </w:p>
    <w:p w14:paraId="14A1589B" w14:textId="77777777" w:rsidR="00F30E39" w:rsidRDefault="00F30E39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0CD0E723" w14:textId="77777777" w:rsidR="00F30E39" w:rsidRDefault="00F30E39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453FDF5D" w14:textId="77777777" w:rsidR="00F30E39" w:rsidRDefault="00F30E39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0DB05630" w14:textId="77777777" w:rsidR="00427854" w:rsidRDefault="00427854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p w14:paraId="40E7204B" w14:textId="77777777" w:rsidR="00427854" w:rsidRDefault="00427854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</w:p>
    <w:sectPr w:rsidR="00427854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E815" w14:textId="77777777" w:rsidR="00FB7A47" w:rsidRDefault="00FB7A47" w:rsidP="00FD3691">
      <w:r>
        <w:separator/>
      </w:r>
    </w:p>
  </w:endnote>
  <w:endnote w:type="continuationSeparator" w:id="0">
    <w:p w14:paraId="6C65FADA" w14:textId="77777777" w:rsidR="00FB7A47" w:rsidRDefault="00FB7A47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48E52" w14:textId="77777777" w:rsidR="00FB7A47" w:rsidRDefault="00FB7A47" w:rsidP="00FD3691">
      <w:r>
        <w:separator/>
      </w:r>
    </w:p>
  </w:footnote>
  <w:footnote w:type="continuationSeparator" w:id="0">
    <w:p w14:paraId="0949B310" w14:textId="77777777" w:rsidR="00FB7A47" w:rsidRDefault="00FB7A47" w:rsidP="00FD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1077E" w:rsidRDefault="00D1077E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8D4F93"/>
    <w:multiLevelType w:val="hybridMultilevel"/>
    <w:tmpl w:val="E5603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6635D6"/>
    <w:multiLevelType w:val="hybridMultilevel"/>
    <w:tmpl w:val="28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433C7"/>
    <w:multiLevelType w:val="multilevel"/>
    <w:tmpl w:val="50949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4326"/>
    <w:multiLevelType w:val="hybridMultilevel"/>
    <w:tmpl w:val="FED26ED8"/>
    <w:lvl w:ilvl="0" w:tplc="05D40F9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C16E1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C6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97EE9"/>
    <w:multiLevelType w:val="hybridMultilevel"/>
    <w:tmpl w:val="29C6D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A13D2"/>
    <w:multiLevelType w:val="hybridMultilevel"/>
    <w:tmpl w:val="3A400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71FA4"/>
    <w:multiLevelType w:val="hybridMultilevel"/>
    <w:tmpl w:val="13CCF5BA"/>
    <w:lvl w:ilvl="0" w:tplc="981AC02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D450CE"/>
    <w:multiLevelType w:val="hybridMultilevel"/>
    <w:tmpl w:val="9BAA6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62986"/>
    <w:multiLevelType w:val="hybridMultilevel"/>
    <w:tmpl w:val="1C0A1E26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D2B86"/>
    <w:multiLevelType w:val="multilevel"/>
    <w:tmpl w:val="3B208456"/>
    <w:lvl w:ilvl="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A508A5"/>
    <w:multiLevelType w:val="hybridMultilevel"/>
    <w:tmpl w:val="C5A27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B0C"/>
    <w:multiLevelType w:val="hybridMultilevel"/>
    <w:tmpl w:val="0924E4DA"/>
    <w:lvl w:ilvl="0" w:tplc="073250D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37D69"/>
    <w:multiLevelType w:val="multilevel"/>
    <w:tmpl w:val="E8687A8A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0" w15:restartNumberingAfterBreak="0">
    <w:nsid w:val="2DD04AEF"/>
    <w:multiLevelType w:val="hybridMultilevel"/>
    <w:tmpl w:val="E42E6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C35A9"/>
    <w:multiLevelType w:val="hybridMultilevel"/>
    <w:tmpl w:val="817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30724"/>
    <w:multiLevelType w:val="multilevel"/>
    <w:tmpl w:val="24B451A8"/>
    <w:lvl w:ilvl="0">
      <w:start w:val="1"/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23" w15:restartNumberingAfterBreak="0">
    <w:nsid w:val="30945043"/>
    <w:multiLevelType w:val="hybridMultilevel"/>
    <w:tmpl w:val="A3A4633E"/>
    <w:lvl w:ilvl="0" w:tplc="249E0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6A7653"/>
    <w:multiLevelType w:val="hybridMultilevel"/>
    <w:tmpl w:val="5A5CE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E51C0"/>
    <w:multiLevelType w:val="hybridMultilevel"/>
    <w:tmpl w:val="5CBE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C62E67"/>
    <w:multiLevelType w:val="multilevel"/>
    <w:tmpl w:val="D7D481B0"/>
    <w:lvl w:ilvl="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9CA2B6E"/>
    <w:multiLevelType w:val="hybridMultilevel"/>
    <w:tmpl w:val="522A931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8632DE"/>
    <w:multiLevelType w:val="hybridMultilevel"/>
    <w:tmpl w:val="4394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81F9F"/>
    <w:multiLevelType w:val="hybridMultilevel"/>
    <w:tmpl w:val="7F92AA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17D09DB"/>
    <w:multiLevelType w:val="hybridMultilevel"/>
    <w:tmpl w:val="9F02B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1FF2328"/>
    <w:multiLevelType w:val="hybridMultilevel"/>
    <w:tmpl w:val="D99C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B5DE4"/>
    <w:multiLevelType w:val="hybridMultilevel"/>
    <w:tmpl w:val="12C8F040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A2E7C19"/>
    <w:multiLevelType w:val="hybridMultilevel"/>
    <w:tmpl w:val="599C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B4432"/>
    <w:multiLevelType w:val="hybridMultilevel"/>
    <w:tmpl w:val="4DB4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F0419"/>
    <w:multiLevelType w:val="hybridMultilevel"/>
    <w:tmpl w:val="7C9AB292"/>
    <w:lvl w:ilvl="0" w:tplc="57EA1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33EA54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5002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6879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E764B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D490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585508A5"/>
    <w:multiLevelType w:val="hybridMultilevel"/>
    <w:tmpl w:val="94421B20"/>
    <w:lvl w:ilvl="0" w:tplc="BD2E0C0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22AB0"/>
    <w:multiLevelType w:val="hybridMultilevel"/>
    <w:tmpl w:val="D19C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CF0FD5"/>
    <w:multiLevelType w:val="hybridMultilevel"/>
    <w:tmpl w:val="54F6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46288"/>
    <w:multiLevelType w:val="hybridMultilevel"/>
    <w:tmpl w:val="104233F2"/>
    <w:lvl w:ilvl="0" w:tplc="13C2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2694C">
      <w:start w:val="1"/>
      <w:numFmt w:val="lowerLetter"/>
      <w:lvlRestart w:val="0"/>
      <w:lvlText w:val="%2)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40D2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E4EBE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685D2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B457A2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74C7E8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ECF26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0434C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6F28E2"/>
    <w:multiLevelType w:val="hybridMultilevel"/>
    <w:tmpl w:val="3C0AC494"/>
    <w:lvl w:ilvl="0" w:tplc="14D0ED7A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E14B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EA136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D4D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54D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7E7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A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801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62B1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3F459D"/>
    <w:multiLevelType w:val="hybridMultilevel"/>
    <w:tmpl w:val="D9564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47422B"/>
    <w:multiLevelType w:val="multilevel"/>
    <w:tmpl w:val="9B5C9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7" w15:restartNumberingAfterBreak="0">
    <w:nsid w:val="64387F5C"/>
    <w:multiLevelType w:val="hybridMultilevel"/>
    <w:tmpl w:val="229AE5F6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B4D86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B2317D"/>
    <w:multiLevelType w:val="hybridMultilevel"/>
    <w:tmpl w:val="B204CBA6"/>
    <w:lvl w:ilvl="0" w:tplc="449E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i w:val="0"/>
        <w:sz w:val="24"/>
        <w:szCs w:val="24"/>
      </w:rPr>
    </w:lvl>
    <w:lvl w:ilvl="1" w:tplc="F2EC003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49E07D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202B0A"/>
    <w:multiLevelType w:val="hybridMultilevel"/>
    <w:tmpl w:val="A02C2186"/>
    <w:lvl w:ilvl="0" w:tplc="A9E68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F11A1"/>
    <w:multiLevelType w:val="hybridMultilevel"/>
    <w:tmpl w:val="04BCE2D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EE1A0E"/>
    <w:multiLevelType w:val="hybridMultilevel"/>
    <w:tmpl w:val="40C2B3DA"/>
    <w:lvl w:ilvl="0" w:tplc="470612EC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516"/>
    <w:multiLevelType w:val="hybridMultilevel"/>
    <w:tmpl w:val="97066B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FE010DB"/>
    <w:multiLevelType w:val="multilevel"/>
    <w:tmpl w:val="3B26B1E4"/>
    <w:lvl w:ilvl="0">
      <w:start w:val="3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1487934530">
    <w:abstractNumId w:val="8"/>
  </w:num>
  <w:num w:numId="2" w16cid:durableId="1293637386">
    <w:abstractNumId w:val="48"/>
  </w:num>
  <w:num w:numId="3" w16cid:durableId="1866600637">
    <w:abstractNumId w:val="46"/>
  </w:num>
  <w:num w:numId="4" w16cid:durableId="595405812">
    <w:abstractNumId w:val="42"/>
  </w:num>
  <w:num w:numId="5" w16cid:durableId="1670282932">
    <w:abstractNumId w:val="45"/>
  </w:num>
  <w:num w:numId="6" w16cid:durableId="1551304788">
    <w:abstractNumId w:val="37"/>
  </w:num>
  <w:num w:numId="7" w16cid:durableId="872155194">
    <w:abstractNumId w:val="33"/>
  </w:num>
  <w:num w:numId="8" w16cid:durableId="2083945011">
    <w:abstractNumId w:val="36"/>
  </w:num>
  <w:num w:numId="9" w16cid:durableId="1378092326">
    <w:abstractNumId w:val="20"/>
  </w:num>
  <w:num w:numId="10" w16cid:durableId="916790159">
    <w:abstractNumId w:val="41"/>
  </w:num>
  <w:num w:numId="11" w16cid:durableId="1168403465">
    <w:abstractNumId w:val="5"/>
  </w:num>
  <w:num w:numId="12" w16cid:durableId="559286826">
    <w:abstractNumId w:val="9"/>
  </w:num>
  <w:num w:numId="13" w16cid:durableId="77337447">
    <w:abstractNumId w:val="30"/>
  </w:num>
  <w:num w:numId="14" w16cid:durableId="1093432707">
    <w:abstractNumId w:val="47"/>
  </w:num>
  <w:num w:numId="15" w16cid:durableId="318654953">
    <w:abstractNumId w:val="14"/>
  </w:num>
  <w:num w:numId="16" w16cid:durableId="505677617">
    <w:abstractNumId w:val="10"/>
  </w:num>
  <w:num w:numId="17" w16cid:durableId="340815692">
    <w:abstractNumId w:val="27"/>
  </w:num>
  <w:num w:numId="18" w16cid:durableId="877352007">
    <w:abstractNumId w:val="35"/>
  </w:num>
  <w:num w:numId="19" w16cid:durableId="2100523236">
    <w:abstractNumId w:val="18"/>
  </w:num>
  <w:num w:numId="20" w16cid:durableId="502013874">
    <w:abstractNumId w:val="53"/>
  </w:num>
  <w:num w:numId="21" w16cid:durableId="1230918858">
    <w:abstractNumId w:val="50"/>
  </w:num>
  <w:num w:numId="22" w16cid:durableId="1683118167">
    <w:abstractNumId w:val="32"/>
  </w:num>
  <w:num w:numId="23" w16cid:durableId="1911574902">
    <w:abstractNumId w:val="49"/>
  </w:num>
  <w:num w:numId="24" w16cid:durableId="618224634">
    <w:abstractNumId w:val="26"/>
  </w:num>
  <w:num w:numId="25" w16cid:durableId="1374303986">
    <w:abstractNumId w:val="13"/>
  </w:num>
  <w:num w:numId="26" w16cid:durableId="420681071">
    <w:abstractNumId w:val="31"/>
  </w:num>
  <w:num w:numId="27" w16cid:durableId="150678072">
    <w:abstractNumId w:val="7"/>
  </w:num>
  <w:num w:numId="28" w16cid:durableId="1823155072">
    <w:abstractNumId w:val="11"/>
  </w:num>
  <w:num w:numId="29" w16cid:durableId="1194877966">
    <w:abstractNumId w:val="29"/>
  </w:num>
  <w:num w:numId="30" w16cid:durableId="1955751933">
    <w:abstractNumId w:val="43"/>
  </w:num>
  <w:num w:numId="31" w16cid:durableId="1956784759">
    <w:abstractNumId w:val="44"/>
  </w:num>
  <w:num w:numId="32" w16cid:durableId="219633130">
    <w:abstractNumId w:val="21"/>
  </w:num>
  <w:num w:numId="33" w16cid:durableId="1383945188">
    <w:abstractNumId w:val="22"/>
  </w:num>
  <w:num w:numId="34" w16cid:durableId="1311983877">
    <w:abstractNumId w:val="19"/>
  </w:num>
  <w:num w:numId="35" w16cid:durableId="742684334">
    <w:abstractNumId w:val="3"/>
  </w:num>
  <w:num w:numId="36" w16cid:durableId="1673754437">
    <w:abstractNumId w:val="38"/>
  </w:num>
  <w:num w:numId="37" w16cid:durableId="7892812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93966697">
    <w:abstractNumId w:val="52"/>
  </w:num>
  <w:num w:numId="39" w16cid:durableId="1943876536">
    <w:abstractNumId w:val="4"/>
  </w:num>
  <w:num w:numId="40" w16cid:durableId="7609725">
    <w:abstractNumId w:val="24"/>
  </w:num>
  <w:num w:numId="41" w16cid:durableId="683244468">
    <w:abstractNumId w:val="23"/>
  </w:num>
  <w:num w:numId="42" w16cid:durableId="1936286325">
    <w:abstractNumId w:val="28"/>
  </w:num>
  <w:num w:numId="43" w16cid:durableId="1266186724">
    <w:abstractNumId w:val="15"/>
  </w:num>
  <w:num w:numId="44" w16cid:durableId="264270395">
    <w:abstractNumId w:val="34"/>
  </w:num>
  <w:num w:numId="45" w16cid:durableId="1818037258">
    <w:abstractNumId w:val="6"/>
  </w:num>
  <w:num w:numId="46" w16cid:durableId="1525636821">
    <w:abstractNumId w:val="12"/>
  </w:num>
  <w:num w:numId="47" w16cid:durableId="975333683">
    <w:abstractNumId w:val="17"/>
  </w:num>
  <w:num w:numId="48" w16cid:durableId="1060909622">
    <w:abstractNumId w:val="51"/>
  </w:num>
  <w:num w:numId="49" w16cid:durableId="269122541">
    <w:abstractNumId w:val="25"/>
  </w:num>
  <w:num w:numId="50" w16cid:durableId="240066861">
    <w:abstractNumId w:val="40"/>
  </w:num>
  <w:num w:numId="51" w16cid:durableId="1690060498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736C"/>
    <w:rsid w:val="001037D2"/>
    <w:rsid w:val="001062D8"/>
    <w:rsid w:val="0011434A"/>
    <w:rsid w:val="00115DDC"/>
    <w:rsid w:val="00126DFE"/>
    <w:rsid w:val="001500AD"/>
    <w:rsid w:val="001735AB"/>
    <w:rsid w:val="00176693"/>
    <w:rsid w:val="00177756"/>
    <w:rsid w:val="0019567D"/>
    <w:rsid w:val="001A7FED"/>
    <w:rsid w:val="001B1BAA"/>
    <w:rsid w:val="001B2799"/>
    <w:rsid w:val="001B27A3"/>
    <w:rsid w:val="001B5E7D"/>
    <w:rsid w:val="001D37E8"/>
    <w:rsid w:val="002052F2"/>
    <w:rsid w:val="00205374"/>
    <w:rsid w:val="00225620"/>
    <w:rsid w:val="00230AC7"/>
    <w:rsid w:val="00280E43"/>
    <w:rsid w:val="00281420"/>
    <w:rsid w:val="00281F75"/>
    <w:rsid w:val="00294262"/>
    <w:rsid w:val="002B2AB0"/>
    <w:rsid w:val="002C50CD"/>
    <w:rsid w:val="002F139C"/>
    <w:rsid w:val="0030295D"/>
    <w:rsid w:val="00320094"/>
    <w:rsid w:val="00321B0A"/>
    <w:rsid w:val="003262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C13C2"/>
    <w:rsid w:val="003E1EFD"/>
    <w:rsid w:val="003E68E2"/>
    <w:rsid w:val="00425446"/>
    <w:rsid w:val="00427854"/>
    <w:rsid w:val="00444767"/>
    <w:rsid w:val="00464DCE"/>
    <w:rsid w:val="00477808"/>
    <w:rsid w:val="004936B1"/>
    <w:rsid w:val="00494768"/>
    <w:rsid w:val="00494C28"/>
    <w:rsid w:val="004A0B83"/>
    <w:rsid w:val="004C4458"/>
    <w:rsid w:val="004D4276"/>
    <w:rsid w:val="00522EAA"/>
    <w:rsid w:val="005758EF"/>
    <w:rsid w:val="0057746E"/>
    <w:rsid w:val="00591986"/>
    <w:rsid w:val="005C2FA5"/>
    <w:rsid w:val="005E354B"/>
    <w:rsid w:val="005E3C38"/>
    <w:rsid w:val="00615C29"/>
    <w:rsid w:val="00626DFA"/>
    <w:rsid w:val="006432A9"/>
    <w:rsid w:val="006536A6"/>
    <w:rsid w:val="006825C3"/>
    <w:rsid w:val="00690DD2"/>
    <w:rsid w:val="006A693B"/>
    <w:rsid w:val="006B617A"/>
    <w:rsid w:val="006E2AED"/>
    <w:rsid w:val="006E6BEB"/>
    <w:rsid w:val="0070014B"/>
    <w:rsid w:val="0071365A"/>
    <w:rsid w:val="007430B6"/>
    <w:rsid w:val="00743736"/>
    <w:rsid w:val="00757FC0"/>
    <w:rsid w:val="00762DCA"/>
    <w:rsid w:val="007877A8"/>
    <w:rsid w:val="0079433A"/>
    <w:rsid w:val="007C6532"/>
    <w:rsid w:val="007C7D8E"/>
    <w:rsid w:val="007D05D6"/>
    <w:rsid w:val="007D5FB1"/>
    <w:rsid w:val="007E2DE8"/>
    <w:rsid w:val="007F2C98"/>
    <w:rsid w:val="00805607"/>
    <w:rsid w:val="008115BD"/>
    <w:rsid w:val="00812189"/>
    <w:rsid w:val="00841282"/>
    <w:rsid w:val="00846DDD"/>
    <w:rsid w:val="00873084"/>
    <w:rsid w:val="00892BC9"/>
    <w:rsid w:val="00895A9A"/>
    <w:rsid w:val="00896113"/>
    <w:rsid w:val="008B1BEB"/>
    <w:rsid w:val="008D1E43"/>
    <w:rsid w:val="008D6A54"/>
    <w:rsid w:val="0090031A"/>
    <w:rsid w:val="00936993"/>
    <w:rsid w:val="00960DB0"/>
    <w:rsid w:val="009813BF"/>
    <w:rsid w:val="0098799C"/>
    <w:rsid w:val="009A2832"/>
    <w:rsid w:val="009A3AC8"/>
    <w:rsid w:val="009B0B61"/>
    <w:rsid w:val="009B0D2A"/>
    <w:rsid w:val="009D5948"/>
    <w:rsid w:val="009F4B65"/>
    <w:rsid w:val="009F5472"/>
    <w:rsid w:val="00A002A4"/>
    <w:rsid w:val="00A003FD"/>
    <w:rsid w:val="00A16E96"/>
    <w:rsid w:val="00A34A7F"/>
    <w:rsid w:val="00A762C3"/>
    <w:rsid w:val="00A85FEA"/>
    <w:rsid w:val="00A95349"/>
    <w:rsid w:val="00AA1B3E"/>
    <w:rsid w:val="00AB233E"/>
    <w:rsid w:val="00AC7F78"/>
    <w:rsid w:val="00AD3448"/>
    <w:rsid w:val="00AF16DE"/>
    <w:rsid w:val="00AF6D01"/>
    <w:rsid w:val="00B02EEB"/>
    <w:rsid w:val="00B137BB"/>
    <w:rsid w:val="00B54EF0"/>
    <w:rsid w:val="00B620F8"/>
    <w:rsid w:val="00BB5868"/>
    <w:rsid w:val="00BB5BC3"/>
    <w:rsid w:val="00BE2BD3"/>
    <w:rsid w:val="00C05DF8"/>
    <w:rsid w:val="00C25866"/>
    <w:rsid w:val="00C4681E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D039FA"/>
    <w:rsid w:val="00D1077E"/>
    <w:rsid w:val="00D212AA"/>
    <w:rsid w:val="00D30F99"/>
    <w:rsid w:val="00D37AAA"/>
    <w:rsid w:val="00DC184A"/>
    <w:rsid w:val="00DC5630"/>
    <w:rsid w:val="00DD001C"/>
    <w:rsid w:val="00DF3468"/>
    <w:rsid w:val="00DF7E94"/>
    <w:rsid w:val="00E06E81"/>
    <w:rsid w:val="00E16A16"/>
    <w:rsid w:val="00E36613"/>
    <w:rsid w:val="00E42480"/>
    <w:rsid w:val="00E427FA"/>
    <w:rsid w:val="00E42FB9"/>
    <w:rsid w:val="00E5153E"/>
    <w:rsid w:val="00E600D7"/>
    <w:rsid w:val="00E90F4A"/>
    <w:rsid w:val="00E944ED"/>
    <w:rsid w:val="00EB36C3"/>
    <w:rsid w:val="00EC1A44"/>
    <w:rsid w:val="00EC59FC"/>
    <w:rsid w:val="00ED6E52"/>
    <w:rsid w:val="00F02517"/>
    <w:rsid w:val="00F05406"/>
    <w:rsid w:val="00F154AD"/>
    <w:rsid w:val="00F30E39"/>
    <w:rsid w:val="00F31B56"/>
    <w:rsid w:val="00F35B66"/>
    <w:rsid w:val="00F47786"/>
    <w:rsid w:val="00F74042"/>
    <w:rsid w:val="00F81D37"/>
    <w:rsid w:val="00F82455"/>
    <w:rsid w:val="00F842FE"/>
    <w:rsid w:val="00F93BCD"/>
    <w:rsid w:val="00FB7A47"/>
    <w:rsid w:val="00FD216E"/>
    <w:rsid w:val="00FD3691"/>
    <w:rsid w:val="00FE45B1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80492-E269-4819-9B47-2804106B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2023-01-10T07:30:00Z</cp:lastPrinted>
  <dcterms:created xsi:type="dcterms:W3CDTF">2026-01-31T14:10:00Z</dcterms:created>
  <dcterms:modified xsi:type="dcterms:W3CDTF">2026-01-31T14:10:00Z</dcterms:modified>
</cp:coreProperties>
</file>